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1D5" w:rsidRPr="00B96B00" w:rsidRDefault="009671D5" w:rsidP="00573FD3">
      <w:pPr>
        <w:pStyle w:val="Tytu"/>
        <w:tabs>
          <w:tab w:val="left" w:pos="851"/>
        </w:tabs>
        <w:spacing w:line="360" w:lineRule="auto"/>
        <w:rPr>
          <w:rFonts w:cs="Times New Roman"/>
          <w:b/>
          <w:bCs/>
          <w:color w:val="215868"/>
          <w:sz w:val="36"/>
          <w:szCs w:val="36"/>
        </w:rPr>
      </w:pPr>
      <w:r w:rsidRPr="00B96B00">
        <w:rPr>
          <w:b/>
          <w:bCs/>
          <w:color w:val="215868"/>
          <w:sz w:val="36"/>
          <w:szCs w:val="36"/>
        </w:rPr>
        <w:t>Zadani</w:t>
      </w:r>
      <w:r>
        <w:rPr>
          <w:b/>
          <w:bCs/>
          <w:color w:val="215868"/>
          <w:sz w:val="36"/>
          <w:szCs w:val="36"/>
        </w:rPr>
        <w:t>a</w:t>
      </w:r>
    </w:p>
    <w:p w:rsidR="009671D5" w:rsidRDefault="009671D5" w:rsidP="00C123B1">
      <w:pPr>
        <w:rPr>
          <w:lang w:eastAsia="pl-PL"/>
        </w:rPr>
      </w:pPr>
    </w:p>
    <w:p w:rsidR="009671D5" w:rsidRPr="00C123B1" w:rsidRDefault="009671D5" w:rsidP="00C123B1">
      <w:pPr>
        <w:rPr>
          <w:lang w:eastAsia="pl-PL"/>
        </w:rPr>
      </w:pPr>
    </w:p>
    <w:p w:rsidR="009671D5" w:rsidRPr="0034721F" w:rsidRDefault="009671D5" w:rsidP="00843809">
      <w:pPr>
        <w:numPr>
          <w:ilvl w:val="0"/>
          <w:numId w:val="45"/>
        </w:numP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34721F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Oblicz objętość i pole powierzchni  prostopadłościanu o</w:t>
      </w:r>
      <w: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t> </w:t>
      </w:r>
      <w:r w:rsidRPr="0034721F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wymiarach</w:t>
      </w:r>
    </w:p>
    <w:p w:rsidR="009671D5" w:rsidRDefault="009671D5" w:rsidP="00843809">
      <w:pPr>
        <w:numPr>
          <w:ilvl w:val="1"/>
          <w:numId w:val="45"/>
        </w:num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34721F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2 cm, 3 cm, 7 cm</w:t>
      </w:r>
    </w:p>
    <w:p w:rsidR="009671D5" w:rsidRPr="0034721F" w:rsidRDefault="009671D5" w:rsidP="00843809">
      <w:pPr>
        <w:numPr>
          <w:ilvl w:val="1"/>
          <w:numId w:val="45"/>
        </w:num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34721F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120cm</w:t>
      </w:r>
      <w:r w:rsidR="00126547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;</w:t>
      </w:r>
      <w:r w:rsidRPr="0034721F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 0,03 m</w:t>
      </w:r>
      <w:r w:rsidR="00126547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; </w:t>
      </w:r>
      <w:bookmarkStart w:id="0" w:name="_GoBack"/>
      <w:bookmarkEnd w:id="0"/>
      <w:r w:rsidRPr="0034721F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70 dm</w:t>
      </w:r>
      <w: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br/>
      </w:r>
    </w:p>
    <w:p w:rsidR="009671D5" w:rsidRDefault="00D27CCF" w:rsidP="00843809">
      <w:pPr>
        <w:numPr>
          <w:ilvl w:val="0"/>
          <w:numId w:val="45"/>
        </w:num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>
        <w:rPr>
          <w:rFonts w:ascii="Times New Roman" w:hAnsi="Times New Roman" w:cs="Times New Roman"/>
          <w:noProof/>
          <w:sz w:val="32"/>
          <w:szCs w:val="32"/>
          <w:lang w:eastAsia="pl-PL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FD8BD22" wp14:editId="08DC6ACA">
                <wp:simplePos x="0" y="0"/>
                <wp:positionH relativeFrom="column">
                  <wp:posOffset>4429125</wp:posOffset>
                </wp:positionH>
                <wp:positionV relativeFrom="paragraph">
                  <wp:posOffset>13970</wp:posOffset>
                </wp:positionV>
                <wp:extent cx="1363345" cy="1429385"/>
                <wp:effectExtent l="0" t="0" r="27305" b="18415"/>
                <wp:wrapTight wrapText="bothSides">
                  <wp:wrapPolygon edited="0">
                    <wp:start x="20825" y="0"/>
                    <wp:lineTo x="6036" y="0"/>
                    <wp:lineTo x="604" y="1151"/>
                    <wp:lineTo x="0" y="5470"/>
                    <wp:lineTo x="0" y="21590"/>
                    <wp:lineTo x="16298" y="21590"/>
                    <wp:lineTo x="16600" y="21590"/>
                    <wp:lineTo x="21731" y="16409"/>
                    <wp:lineTo x="21731" y="0"/>
                    <wp:lineTo x="20825" y="0"/>
                  </wp:wrapPolygon>
                </wp:wrapTight>
                <wp:docPr id="67" name="Grupa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3345" cy="1429385"/>
                          <a:chOff x="0" y="0"/>
                          <a:chExt cx="2166828" cy="2271370"/>
                        </a:xfrm>
                      </wpg:grpSpPr>
                      <wps:wsp>
                        <wps:cNvPr id="47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0" y="17585"/>
                            <a:ext cx="2163505" cy="2253785"/>
                          </a:xfrm>
                          <a:prstGeom prst="cube">
                            <a:avLst>
                              <a:gd name="adj" fmla="val 27481"/>
                            </a:avLst>
                          </a:prstGeom>
                          <a:noFill/>
                          <a:ln w="19050">
                            <a:solidFill>
                              <a:srgbClr val="92D05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Line 8"/>
                        <wps:cNvCnPr/>
                        <wps:spPr bwMode="auto">
                          <a:xfrm>
                            <a:off x="606669" y="17585"/>
                            <a:ext cx="0" cy="163211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92D05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9"/>
                        <wps:cNvCnPr/>
                        <wps:spPr bwMode="auto">
                          <a:xfrm flipV="1">
                            <a:off x="0" y="1644162"/>
                            <a:ext cx="603250" cy="61976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92D05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10"/>
                        <wps:cNvCnPr/>
                        <wps:spPr bwMode="auto">
                          <a:xfrm flipH="1" flipV="1">
                            <a:off x="606669" y="1626577"/>
                            <a:ext cx="1560159" cy="40952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92D05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Łącznik prostoliniowy 66"/>
                        <wps:cNvCnPr/>
                        <wps:spPr>
                          <a:xfrm>
                            <a:off x="2162907" y="0"/>
                            <a:ext cx="3175" cy="166814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a 67" o:spid="_x0000_s1026" style="position:absolute;margin-left:348.75pt;margin-top:1.1pt;width:107.35pt;height:112.55pt;z-index:-251655168;mso-width-relative:margin;mso-height-relative:margin" coordsize="21668,22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AutoShape 7" o:spid="_x0000_s1027" type="#_x0000_t16" style="position:absolute;top:175;width:21635;height:22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YSXMQA&#10;AADbAAAADwAAAGRycy9kb3ducmV2LnhtbESPS4sCMRCE7wv+h9DCXhbN6IqP0SiiCMriwQd4bSY9&#10;D5x0hklWx/31RhD2WFTVV9Rs0ZhS3Kh2hWUFvW4EgjixuuBMwfm06YxBOI+ssbRMCh7kYDFvfcww&#10;1vbOB7odfSYChF2MCnLvq1hKl+Rk0HVtRRy81NYGfZB1JnWN9wA3pexH0VAaLDgs5FjRKqfkevw1&#10;Cr6L7ToZ4N/lZ/iYHFy636X4VSn12W6WUxCeGv8ffre3WsFgBK8v4QfI+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mElzEAAAA2wAAAA8AAAAAAAAAAAAAAAAAmAIAAGRycy9k&#10;b3ducmV2LnhtbFBLBQYAAAAABAAEAPUAAACJAwAAAAA=&#10;" adj="5936" filled="f" strokecolor="#92d050" strokeweight="1.5pt"/>
                <v:line id="Line 8" o:spid="_x0000_s1028" style="position:absolute;visibility:visible;mso-wrap-style:square" from="6066,175" to="6066,16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MtUb8AAADbAAAADwAAAGRycy9kb3ducmV2LnhtbERPz2vCMBS+D/wfwhO8zVSRMjqjiKDs&#10;Nuzm8Phsnm21ealJbOt/vxwGO358v5frwTSiI+drywpm0wQEcWF1zaWC76/d6xsIH5A1NpZJwZM8&#10;rFejlyVm2vZ8oC4PpYgh7DNUUIXQZlL6oiKDfmpb4shdrDMYInSl1A77GG4aOU+SVBqsOTZU2NK2&#10;ouKWP4yCU2jnVzpJ/Pw57x+Nw/TIx7tSk/GweQcRaAj/4j/3h1awiGPjl/gD5OoX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tMtUb8AAADbAAAADwAAAAAAAAAAAAAAAACh&#10;AgAAZHJzL2Rvd25yZXYueG1sUEsFBgAAAAAEAAQA+QAAAI0DAAAAAA==&#10;" strokecolor="#92d050" strokeweight="1.5pt">
                  <v:stroke dashstyle="dash"/>
                </v:line>
                <v:line id="Line 9" o:spid="_x0000_s1029" style="position:absolute;flip:y;visibility:visible;mso-wrap-style:square" from="0,16441" to="6032,22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jVo8MAAADbAAAADwAAAGRycy9kb3ducmV2LnhtbESPX2vCMBTF3wf7DuEOfJvpRHTrjDIU&#10;wSdFVwa+XZprW2xuuiS29dsbQfDxcP78OLNFb2rRkvOVZQUfwwQEcW51xYWC7Hf9/gnCB2SNtWVS&#10;cCUPi/nrywxTbTveU3sIhYgj7FNUUIbQpFL6vCSDfmgb4uidrDMYonSF1A67OG5qOUqSiTRYcSSU&#10;2NCypPx8uJgIWf7t/ml1rLbu1NopXc/dcZopNXjrf75BBOrDM/xob7SC8Rfcv8QfIO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CY1aPDAAAA2wAAAA8AAAAAAAAAAAAA&#10;AAAAoQIAAGRycy9kb3ducmV2LnhtbFBLBQYAAAAABAAEAPkAAACRAwAAAAA=&#10;" strokecolor="#92d050" strokeweight="1.5pt">
                  <v:stroke dashstyle="dash"/>
                </v:line>
                <v:line id="Line 10" o:spid="_x0000_s1030" style="position:absolute;flip:x y;visibility:visible;mso-wrap-style:square" from="6066,16265" to="21668,16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JZMMIAAADbAAAADwAAAGRycy9kb3ducmV2LnhtbERPW2vCMBR+H+w/hDPwZWiqsiGdUbaC&#10;oiDivODrWXPWljUnJYm2/nvzIOzx47tP552pxZWcrywrGA4SEMS51RUXCo6HRX8CwgdkjbVlUnAj&#10;D/PZ89MUU21b/qbrPhQihrBPUUEZQpNK6fOSDPqBbYgj92udwRChK6R22MZwU8tRkrxLgxXHhhIb&#10;ykrK//YXo4DPP5ttthjjdn1q8+XaZa9fu0qp3kv3+QEiUBf+xQ/3Sit4i+vjl/gD5Ow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0JZMMIAAADbAAAADwAAAAAAAAAAAAAA&#10;AAChAgAAZHJzL2Rvd25yZXYueG1sUEsFBgAAAAAEAAQA+QAAAJADAAAAAA==&#10;" strokecolor="#92d050" strokeweight="1.5pt">
                  <v:stroke dashstyle="dash"/>
                </v:line>
                <v:line id="Łącznik prostoliniowy 66" o:spid="_x0000_s1031" style="position:absolute;visibility:visible;mso-wrap-style:square" from="21629,0" to="21660,16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TaNMEAAADbAAAADwAAAGRycy9kb3ducmV2LnhtbESPQYvCMBSE74L/ITzBm6YKlqUaRQUX&#10;Lx50vXh7NM+2mLyUJtrsvzfCwh6HmfmGWW2iNeJFnW8cK5hNMxDEpdMNVwquP4fJFwgfkDUax6Tg&#10;lzxs1sPBCgvtej7T6xIqkSDsC1RQh9AWUvqyJot+6lri5N1dZzEk2VVSd9gnuDVynmW5tNhwWqix&#10;pX1N5ePytApO8TF/ZqfjvT9H/423g1nsrkap8ShulyACxfAf/msftYI8h8+X9APk+g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JNo0wQAAANsAAAAPAAAAAAAAAAAAAAAA&#10;AKECAABkcnMvZG93bnJldi54bWxQSwUGAAAAAAQABAD5AAAAjwMAAAAA&#10;" strokecolor="#92d050" strokeweight="1.5pt"/>
                <w10:wrap type="tight"/>
              </v:group>
            </w:pict>
          </mc:Fallback>
        </mc:AlternateContent>
      </w:r>
      <w:r w:rsidR="009671D5" w:rsidRPr="0034721F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Ile decymetrów sześciennych ma objętość sześcianu  o krawędzi 25 cm?</w:t>
      </w:r>
    </w:p>
    <w:p w:rsidR="009671D5" w:rsidRDefault="009671D5" w:rsidP="0034721F">
      <w:p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9671D5" w:rsidRDefault="009671D5" w:rsidP="0034721F">
      <w:p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D27CCF" w:rsidRPr="0034721F" w:rsidRDefault="00D27CCF" w:rsidP="0034721F">
      <w:p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9671D5" w:rsidRDefault="009671D5" w:rsidP="00843809">
      <w:pPr>
        <w:numPr>
          <w:ilvl w:val="0"/>
          <w:numId w:val="45"/>
        </w:num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34721F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Oblicz objętość prostopadłościanu o podstawie kwadratu o boku 8 cm i wysokości o 25% dłuższej od krawędzi podstawy.</w:t>
      </w:r>
    </w:p>
    <w:p w:rsidR="00126547" w:rsidRDefault="00126547" w:rsidP="0034721F">
      <w:p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>
        <w:rPr>
          <w:rFonts w:ascii="Times New Roman" w:hAnsi="Times New Roman" w:cs="Times New Roman"/>
          <w:noProof/>
          <w:sz w:val="32"/>
          <w:szCs w:val="32"/>
          <w:lang w:eastAsia="pl-PL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1C609F4" wp14:editId="45788E70">
                <wp:simplePos x="0" y="0"/>
                <wp:positionH relativeFrom="column">
                  <wp:posOffset>2192020</wp:posOffset>
                </wp:positionH>
                <wp:positionV relativeFrom="paragraph">
                  <wp:posOffset>46355</wp:posOffset>
                </wp:positionV>
                <wp:extent cx="1639570" cy="2437765"/>
                <wp:effectExtent l="0" t="19050" r="36830" b="19685"/>
                <wp:wrapNone/>
                <wp:docPr id="16" name="Grupa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9570" cy="2437765"/>
                          <a:chOff x="0" y="0"/>
                          <a:chExt cx="2166620" cy="3220720"/>
                        </a:xfrm>
                      </wpg:grpSpPr>
                      <wpg:grpSp>
                        <wpg:cNvPr id="17" name="Grupa 17"/>
                        <wpg:cNvGrpSpPr/>
                        <wpg:grpSpPr>
                          <a:xfrm>
                            <a:off x="0" y="0"/>
                            <a:ext cx="2166620" cy="3220720"/>
                            <a:chOff x="0" y="17585"/>
                            <a:chExt cx="2166828" cy="2253785"/>
                          </a:xfrm>
                        </wpg:grpSpPr>
                        <wps:wsp>
                          <wps:cNvPr id="18" name="AutoShap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7585"/>
                              <a:ext cx="2163505" cy="2253785"/>
                            </a:xfrm>
                            <a:prstGeom prst="cube">
                              <a:avLst>
                                <a:gd name="adj" fmla="val 27481"/>
                              </a:avLst>
                            </a:prstGeom>
                            <a:noFill/>
                            <a:ln w="19050">
                              <a:solidFill>
                                <a:srgbClr val="3366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Line 8"/>
                          <wps:cNvCnPr/>
                          <wps:spPr bwMode="auto">
                            <a:xfrm flipH="1">
                              <a:off x="606669" y="17585"/>
                              <a:ext cx="1" cy="1774574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3366FF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9"/>
                          <wps:cNvCnPr/>
                          <wps:spPr bwMode="auto">
                            <a:xfrm flipV="1">
                              <a:off x="0" y="1816198"/>
                              <a:ext cx="606670" cy="447279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3366FF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10"/>
                          <wps:cNvCnPr/>
                          <wps:spPr bwMode="auto">
                            <a:xfrm flipH="1" flipV="1">
                              <a:off x="606669" y="1816376"/>
                              <a:ext cx="1560159" cy="40952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3366FF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Łącznik prostoliniowy 22"/>
                          <wps:cNvCnPr/>
                          <wps:spPr>
                            <a:xfrm>
                              <a:off x="2162907" y="19320"/>
                              <a:ext cx="3921" cy="1838027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3" name="Łącznik prostoliniowy 23"/>
                        <wps:cNvCnPr/>
                        <wps:spPr>
                          <a:xfrm>
                            <a:off x="606669" y="0"/>
                            <a:ext cx="962213" cy="322072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a 16" o:spid="_x0000_s1026" style="position:absolute;margin-left:172.6pt;margin-top:3.65pt;width:129.1pt;height:191.95pt;z-index:251665408;mso-width-relative:margin;mso-height-relative:margin" coordsize="21666,32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">
                <v:group id="Grupa 17" o:spid="_x0000_s1027" style="position:absolute;width:21666;height:32207" coordorigin=",175" coordsize="21668,22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AutoShape 7" o:spid="_x0000_s1028" type="#_x0000_t16" style="position:absolute;top:175;width:21635;height:22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LfG8QA&#10;AADbAAAADwAAAGRycy9kb3ducmV2LnhtbESPT2vCQBDF74LfYRmhN9200BJSV5GKpRR68A/W45Ad&#10;s8HsbMxuNf32zkHwNsN7895vpvPeN+pCXawDG3ieZKCIy2BrrgzstqtxDiomZItNYDLwTxHms+Fg&#10;ioUNV17TZZMqJSEcCzTgUmoLrWPpyGOchJZYtGPoPCZZu0rbDq8S7hv9kmVv2mPN0uCwpQ9H5Wnz&#10;5w30qfyhZZMffp1f5qvzHj9fv8/GPI36xTuoRH16mO/XX1bwBVZ+kQH0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C3xvEAAAA2wAAAA8AAAAAAAAAAAAAAAAAmAIAAGRycy9k&#10;b3ducmV2LnhtbFBLBQYAAAAABAAEAPUAAACJAwAAAAA=&#10;" adj="5936" filled="f" strokecolor="#36f" strokeweight="1.5pt"/>
                  <v:line id="Line 8" o:spid="_x0000_s1029" style="position:absolute;flip:x;visibility:visible;mso-wrap-style:square" from="6066,175" to="6066,17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rng70AAADbAAAADwAAAGRycy9kb3ducmV2LnhtbERPSwrCMBDdC94hjOBOU0X8VKOIoujS&#10;zwGGZmyrzaQ0UaunN4Lgbh7vO7NFbQrxoMrllhX0uhEI4sTqnFMF59OmMwbhPLLGwjIpeJGDxbzZ&#10;mGGs7ZMP9Dj6VIQQdjEqyLwvYyldkpFB17UlceAutjLoA6xSqSt8hnBTyH4UDaXBnENDhiWtMkpu&#10;x7tRMLTpenPZv7fFdddfbaPSnkY0UKrdqpdTEJ5q/xf/3Dsd5k/g+0s4QM4/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G1K54O9AAAA2wAAAA8AAAAAAAAAAAAAAAAAoQIA&#10;AGRycy9kb3ducmV2LnhtbFBLBQYAAAAABAAEAPkAAACLAwAAAAA=&#10;" strokecolor="#36f" strokeweight="1.5pt">
                    <v:stroke dashstyle="dash"/>
                  </v:line>
                  <v:line id="Line 9" o:spid="_x0000_s1030" style="position:absolute;flip:y;visibility:visible;mso-wrap-style:square" from="0,18161" to="6066,226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yEo7sAAADbAAAADwAAAGRycy9kb3ducmV2LnhtbERPzQ7BQBC+S7zDZiRubDWClCVCCEfq&#10;ASbd0ZbubNNdlKe3B4njl+9/sWpNJZ7UuNKygtEwAkGcWV1yruCS7gYzEM4ja6wsk4I3OVgtu50F&#10;Jtq++ETPs89FCGGXoILC+zqR0mUFGXRDWxMH7mobgz7AJpe6wVcIN5WMo2giDZYcGgqsaVNQdj8/&#10;jIKJzbe76/Gzr26HeLOPaptOaaxUv9eu5yA8tf4v/rkPWkEc1ocv4QfI5Rc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yHISjuwAAANsAAAAPAAAAAAAAAAAAAAAAAKECAABk&#10;cnMvZG93bnJldi54bWxQSwUGAAAAAAQABAD5AAAAiQMAAAAA&#10;" strokecolor="#36f" strokeweight="1.5pt">
                    <v:stroke dashstyle="dash"/>
                  </v:line>
                  <v:line id="Line 10" o:spid="_x0000_s1031" style="position:absolute;flip:x y;visibility:visible;mso-wrap-style:square" from="6066,18163" to="21668,18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e1qL8AAADbAAAADwAAAGRycy9kb3ducmV2LnhtbESPzQrCMBCE74LvEFbwpqkeRKpRiiAq&#10;ePEHvK7N2hSbTWmi1rc3guBxmJlvmPmytZV4UuNLxwpGwwQEce50yYWC82k9mILwAVlj5ZgUvMnD&#10;ctHtzDHV7sUHeh5DISKEfYoKTAh1KqXPDVn0Q1cTR+/mGoshyqaQusFXhNtKjpNkIi2WHBcM1rQy&#10;lN+PD6tgl5npQV/25fpurrLNJpRtzg+l+r02m4EI1IZ/+NfeagXjEXy/xB8gF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ke1qL8AAADbAAAADwAAAAAAAAAAAAAAAACh&#10;AgAAZHJzL2Rvd25yZXYueG1sUEsFBgAAAAAEAAQA+QAAAI0DAAAAAA==&#10;" strokecolor="#36f" strokeweight="1.5pt">
                    <v:stroke dashstyle="dash"/>
                  </v:line>
                  <v:line id="Łącznik prostoliniowy 22" o:spid="_x0000_s1032" style="position:absolute;visibility:visible;mso-wrap-style:square" from="21629,193" to="21668,18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StacQAAADbAAAADwAAAGRycy9kb3ducmV2LnhtbESPUWvCMBSF34X9h3AHvmm6IrJVY1kH&#10;A0GG6Aa+XpNrW9fclCbT7N8bYbDHwznnO5xlGW0nLjT41rGCp2kGglg703Kt4OvzffIMwgdkg51j&#10;UvBLHsrVw2iJhXFX3tFlH2qRIOwLVNCE0BdSet2QRT91PXHyTm6wGJIcamkGvCa47WSeZXNpseW0&#10;0GBPbw3p7/2PVXA4vxy3sdVmxsfdZrb28UNXlVLjx/i6ABEohv/wX3ttFOQ53L+kH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dK1pxAAAANsAAAAPAAAAAAAAAAAA&#10;AAAAAKECAABkcnMvZG93bnJldi54bWxQSwUGAAAAAAQABAD5AAAAkgMAAAAA&#10;" strokecolor="red" strokeweight="2.25pt"/>
                </v:group>
                <v:line id="Łącznik prostoliniowy 23" o:spid="_x0000_s1033" style="position:absolute;visibility:visible;mso-wrap-style:square" from="6066,0" to="15688,32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pHTMUAAADbAAAADwAAAGRycy9kb3ducmV2LnhtbESPQWvCQBCF70L/wzKF3nTTCFWimyBV&#10;QUo91BbPY3bcRLOzIbvVtL++Kwg9Pt68782bF71txIU6XztW8DxKQBCXTtdsFHx9rodTED4ga2wc&#10;k4If8lDkD4M5Ztpd+YMuu2BEhLDPUEEVQptJ6cuKLPqRa4mjd3SdxRBlZ6Tu8BrhtpFpkrxIizXH&#10;hgpbeq2oPO++bXzDvtcns1oeppO33/Uq3Zvt5miUenrsFzMQgfrwf3xPb7SCdAy3LREAMv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ipHTMUAAADbAAAADwAAAAAAAAAA&#10;AAAAAAChAgAAZHJzL2Rvd25yZXYueG1sUEsFBgAAAAAEAAQA+QAAAJMDAAAAAA==&#10;" strokecolor="#92d050" strokeweight="2.25pt"/>
              </v:group>
            </w:pict>
          </mc:Fallback>
        </mc:AlternateContent>
      </w:r>
    </w:p>
    <w:p w:rsidR="00126547" w:rsidRDefault="00126547" w:rsidP="0034721F">
      <w:p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126547" w:rsidRDefault="00126547" w:rsidP="0034721F">
      <w:p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126547" w:rsidRDefault="00126547" w:rsidP="0034721F">
      <w:p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126547" w:rsidRDefault="00126547" w:rsidP="0034721F">
      <w:p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126547" w:rsidRDefault="00126547" w:rsidP="0034721F">
      <w:p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9671D5" w:rsidRDefault="00843809" w:rsidP="0034721F">
      <w:p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72EF525" wp14:editId="6F7F71D1">
                <wp:simplePos x="0" y="0"/>
                <wp:positionH relativeFrom="column">
                  <wp:posOffset>5207635</wp:posOffset>
                </wp:positionH>
                <wp:positionV relativeFrom="paragraph">
                  <wp:posOffset>8397240</wp:posOffset>
                </wp:positionV>
                <wp:extent cx="1363345" cy="1429385"/>
                <wp:effectExtent l="0" t="0" r="27305" b="18415"/>
                <wp:wrapNone/>
                <wp:docPr id="3" name="Grupa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63345" cy="1429385"/>
                          <a:chOff x="0" y="0"/>
                          <a:chExt cx="2166828" cy="2271370"/>
                        </a:xfrm>
                      </wpg:grpSpPr>
                      <wps:wsp>
                        <wps:cNvPr id="4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0" y="17585"/>
                            <a:ext cx="2163505" cy="2253785"/>
                          </a:xfrm>
                          <a:prstGeom prst="cube">
                            <a:avLst>
                              <a:gd name="adj" fmla="val 27481"/>
                            </a:avLst>
                          </a:prstGeom>
                          <a:noFill/>
                          <a:ln w="19050">
                            <a:solidFill>
                              <a:srgbClr val="F79646">
                                <a:lumMod val="75000"/>
                              </a:srgb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8"/>
                        <wps:cNvCnPr/>
                        <wps:spPr bwMode="auto">
                          <a:xfrm>
                            <a:off x="606669" y="17585"/>
                            <a:ext cx="0" cy="163211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79646">
                                <a:lumMod val="75000"/>
                              </a:srgb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9"/>
                        <wps:cNvCnPr/>
                        <wps:spPr bwMode="auto">
                          <a:xfrm flipV="1">
                            <a:off x="0" y="1644162"/>
                            <a:ext cx="603250" cy="61976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79646">
                                <a:lumMod val="75000"/>
                              </a:srgb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0"/>
                        <wps:cNvCnPr/>
                        <wps:spPr bwMode="auto">
                          <a:xfrm flipH="1" flipV="1">
                            <a:off x="606669" y="1626577"/>
                            <a:ext cx="1560159" cy="40952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79646">
                                <a:lumMod val="75000"/>
                              </a:srgb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Łącznik prostoliniowy 66"/>
                        <wps:cNvCnPr/>
                        <wps:spPr>
                          <a:xfrm>
                            <a:off x="2162907" y="0"/>
                            <a:ext cx="3175" cy="1668145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79646">
                                <a:lumMod val="7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a 67" o:spid="_x0000_s1026" style="position:absolute;margin-left:410.05pt;margin-top:661.2pt;width:107.35pt;height:112.55pt;z-index:251659264;mso-width-relative:margin;mso-height-relative:margin" coordsize="21668,22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">
                <v:shape id="AutoShape 7" o:spid="_x0000_s1027" type="#_x0000_t16" style="position:absolute;top:175;width:21635;height:22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yiosMA&#10;AADaAAAADwAAAGRycy9kb3ducmV2LnhtbESPQWsCMRSE70L/Q3gFb5pVi8hqFFtQChVKtR68PTev&#10;u6GblyVJdfffm4LgcZj5ZpjFqrW1uJAPxrGC0TADQVw4bbhU8H3YDGYgQkTWWDsmBR0FWC2fegvM&#10;tbvyF132sRSphEOOCqoYm1zKUFRkMQxdQ5y8H+ctxiR9KbXHayq3tRxn2VRaNJwWKmzoraLid/9n&#10;FbxsutdWH2Zmct6ePj92x8542ynVf27XcxCR2vgI3+l3nTj4v5JugF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yiosMAAADaAAAADwAAAAAAAAAAAAAAAACYAgAAZHJzL2Rv&#10;d25yZXYueG1sUEsFBgAAAAAEAAQA9QAAAIgDAAAAAA==&#10;" adj="5936" filled="f" strokecolor="#e46c0a" strokeweight="1.5pt"/>
                <v:line id="Line 8" o:spid="_x0000_s1028" style="position:absolute;visibility:visible;mso-wrap-style:square" from="6066,175" to="6066,16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W4WMQAAADaAAAADwAAAGRycy9kb3ducmV2LnhtbESPQWvCQBSE74L/YXmCF6kbC0qJrlID&#10;ll5a0Tbg8TX7moRm38bd1aT/vlsQPA4z8w2z2vSmEVdyvrasYDZNQBAXVtdcKvj82D08gfABWWNj&#10;mRT8kofNejhYYaptxwe6HkMpIoR9igqqENpUSl9UZNBPbUscvW/rDIYoXSm1wy7CTSMfk2QhDdYc&#10;FypsKauo+DlejIK9y9t3t33J37Jzo3E+Cfuvk1ZqPOqflyAC9eEevrVftYI5/F+JN0C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NbhYxAAAANoAAAAPAAAAAAAAAAAA&#10;AAAAAKECAABkcnMvZG93bnJldi54bWxQSwUGAAAAAAQABAD5AAAAkgMAAAAA&#10;" strokecolor="#e46c0a" strokeweight="1.5pt">
                  <v:stroke dashstyle="dash"/>
                </v:line>
                <v:line id="Line 9" o:spid="_x0000_s1029" style="position:absolute;flip:y;visibility:visible;mso-wrap-style:square" from="0,16441" to="6032,22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6xu8IAAADaAAAADwAAAGRycy9kb3ducmV2LnhtbESP0YrCMBRE3xf8h3AFXxZNq9CVahQR&#10;lQWfrPsBl+baFJub0kTt7tdvBMHHYWbOMMt1bxtxp87XjhWkkwQEcel0zZWCn/N+PAfhA7LGxjEp&#10;+CUP69XgY4m5dg8+0b0IlYgQ9jkqMCG0uZS+NGTRT1xLHL2L6yyGKLtK6g4fEW4bOU2STFqsOS4Y&#10;bGlrqLwWN6vgcA27pNlm5jjbfaUpn29/ePhUajTsNwsQgfrwDr/a31pBBs8r8QbI1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n6xu8IAAADaAAAADwAAAAAAAAAAAAAA&#10;AAChAgAAZHJzL2Rvd25yZXYueG1sUEsFBgAAAAAEAAQA+QAAAJADAAAAAA==&#10;" strokecolor="#e46c0a" strokeweight="1.5pt">
                  <v:stroke dashstyle="dash"/>
                </v:line>
                <v:line id="Line 10" o:spid="_x0000_s1030" style="position:absolute;flip:x y;visibility:visible;mso-wrap-style:square" from="6066,16265" to="21668,16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i7usMAAADaAAAADwAAAGRycy9kb3ducmV2LnhtbESPT4vCMBTE7wt+h/CEva2pin+oRhFh&#10;QXpQrILXZ/Nsq81LabK1++3NwoLHYWZ+wyzXnalES40rLSsYDiIQxJnVJecKzqfvrzkI55E1VpZJ&#10;wS85WK96H0uMtX3ykdrU5yJA2MWooPC+jqV0WUEG3cDWxMG72cagD7LJpW7wGeCmkqMomkqDJYeF&#10;AmvaFpQ90h+j4NHOj2Z/N5NRcsgu8jROrmkyVeqz320WIDx1/h3+b++0ghn8XQk3QK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jou7rDAAAA2gAAAA8AAAAAAAAAAAAA&#10;AAAAoQIAAGRycy9kb3ducmV2LnhtbFBLBQYAAAAABAAEAPkAAACRAwAAAAA=&#10;" strokecolor="#e46c0a" strokeweight="1.5pt">
                  <v:stroke dashstyle="dash"/>
                </v:line>
                <v:line id="Łącznik prostoliniowy 66" o:spid="_x0000_s1031" style="position:absolute;visibility:visible;mso-wrap-style:square" from="21629,0" to="21660,16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/TzsIAAADaAAAADwAAAGRycy9kb3ducmV2LnhtbERPz2vCMBS+D/wfwhN2KZp2hzGrUWRj&#10;MjwUqrvs9miebbF56ZLYdv71y2Gw48f3e7ObTCcGcr61rCBbpiCIK6tbrhV8nt8XLyB8QNbYWSYF&#10;P+Rht509bDDXduSShlOoRQxhn6OCJoQ+l9JXDRn0S9sTR+5incEQoauldjjGcNPJpzR9lgZbjg0N&#10;9vTaUHU93YyCYjp8J1/3skiq7Hp08q1oV5Qo9Tif9msQgabwL/5zf2gFcWu8Em+A3P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F/TzsIAAADaAAAADwAAAAAAAAAAAAAA&#10;AAChAgAAZHJzL2Rvd25yZXYueG1sUEsFBgAAAAAEAAQA+QAAAJADAAAAAA==&#10;" strokecolor="#e46c0a" strokeweight="1.5pt"/>
              </v:group>
            </w:pict>
          </mc:Fallback>
        </mc:AlternateContent>
      </w:r>
    </w:p>
    <w:p w:rsidR="009671D5" w:rsidRPr="0034721F" w:rsidRDefault="00126547" w:rsidP="0034721F">
      <w:p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>
        <w:rPr>
          <w:rFonts w:ascii="Times New Roman" w:hAnsi="Times New Roman" w:cs="Times New Roman"/>
          <w:noProof/>
          <w:sz w:val="32"/>
          <w:szCs w:val="32"/>
          <w:lang w:eastAsia="pl-PL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CB150FF" wp14:editId="397D33CF">
                <wp:simplePos x="0" y="0"/>
                <wp:positionH relativeFrom="column">
                  <wp:posOffset>4654550</wp:posOffset>
                </wp:positionH>
                <wp:positionV relativeFrom="paragraph">
                  <wp:posOffset>253365</wp:posOffset>
                </wp:positionV>
                <wp:extent cx="1363345" cy="1429385"/>
                <wp:effectExtent l="0" t="0" r="27305" b="18415"/>
                <wp:wrapTight wrapText="bothSides">
                  <wp:wrapPolygon edited="0">
                    <wp:start x="20825" y="0"/>
                    <wp:lineTo x="6036" y="0"/>
                    <wp:lineTo x="604" y="1151"/>
                    <wp:lineTo x="0" y="5470"/>
                    <wp:lineTo x="0" y="21590"/>
                    <wp:lineTo x="16298" y="21590"/>
                    <wp:lineTo x="16600" y="21590"/>
                    <wp:lineTo x="21731" y="16409"/>
                    <wp:lineTo x="21731" y="0"/>
                    <wp:lineTo x="20825" y="0"/>
                  </wp:wrapPolygon>
                </wp:wrapTight>
                <wp:docPr id="9" name="Grupa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3345" cy="1429385"/>
                          <a:chOff x="0" y="0"/>
                          <a:chExt cx="2166828" cy="2271370"/>
                        </a:xfrm>
                      </wpg:grpSpPr>
                      <wps:wsp>
                        <wps:cNvPr id="10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0" y="17585"/>
                            <a:ext cx="2163505" cy="2253785"/>
                          </a:xfrm>
                          <a:prstGeom prst="cube">
                            <a:avLst>
                              <a:gd name="adj" fmla="val 27481"/>
                            </a:avLst>
                          </a:prstGeom>
                          <a:noFill/>
                          <a:ln w="19050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8"/>
                        <wps:cNvCnPr/>
                        <wps:spPr bwMode="auto">
                          <a:xfrm>
                            <a:off x="606669" y="17585"/>
                            <a:ext cx="0" cy="163211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accent1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9"/>
                        <wps:cNvCnPr/>
                        <wps:spPr bwMode="auto">
                          <a:xfrm flipV="1">
                            <a:off x="0" y="1644162"/>
                            <a:ext cx="603250" cy="61976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accent1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0"/>
                        <wps:cNvCnPr/>
                        <wps:spPr bwMode="auto">
                          <a:xfrm flipH="1" flipV="1">
                            <a:off x="606669" y="1626577"/>
                            <a:ext cx="1560159" cy="40952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accent1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Łącznik prostoliniowy 15"/>
                        <wps:cNvCnPr/>
                        <wps:spPr>
                          <a:xfrm>
                            <a:off x="2162907" y="0"/>
                            <a:ext cx="3175" cy="166814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a 9" o:spid="_x0000_s1026" style="position:absolute;margin-left:366.5pt;margin-top:19.95pt;width:107.35pt;height:112.55pt;z-index:-251653120;mso-width-relative:margin;mso-height-relative:margin" coordsize="21668,22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">
                <v:shape id="AutoShape 7" o:spid="_x0000_s1027" type="#_x0000_t16" style="position:absolute;top:175;width:21635;height:22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7ZbsIA&#10;AADbAAAADwAAAGRycy9kb3ducmV2LnhtbESPQU/DMAyF70j8h8hI3FgKEhOUZROiIHGlgHa1GtOU&#10;NU6VmK3br8cHJG623vN7n1ebOY5mT7kMiR1cLyowxF3yA/cOPt5fru7AFEH2OCYmB0cqsFmfn62w&#10;9unAb7RvpTcawqVGB0Fkqq0tXaCIZZEmYtW+Uo4ouube+owHDY+jvamqpY04sDYEnOgpULdrf6KD&#10;7f0s4fbYSvPcDHn3eWqW39uTc5cX8+MDGKFZ/s1/169e8ZVef9EB7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TtluwgAAANsAAAAPAAAAAAAAAAAAAAAAAJgCAABkcnMvZG93&#10;bnJldi54bWxQSwUGAAAAAAQABAD1AAAAhwMAAAAA&#10;" adj="5936" filled="f" strokecolor="#4f81bd [3204]" strokeweight="1.5pt"/>
                <v:line id="Line 8" o:spid="_x0000_s1028" style="position:absolute;visibility:visible;mso-wrap-style:square" from="6066,175" to="6066,16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rK2hMEAAADbAAAADwAAAGRycy9kb3ducmV2LnhtbERPS4vCMBC+C/6HMAveNFVEpWsUdRE9&#10;ePFx2OOQzLalzaQ0Wa3+eiMI3ubje8582dpKXKnxhWMFw0ECglg7U3Cm4HLe9mcgfEA2WDkmBXfy&#10;sFx0O3NMjbvxka6nkIkYwj5FBXkIdSql1zlZ9ANXE0fuzzUWQ4RNJk2DtxhuKzlKkom0WHBsyLGm&#10;TU66PP1bBdOjXK1NrXflY6bH1einLX8Pa6V6X+3qG0SgNnzEb/fexPlDeP0SD5C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2sraEwQAAANsAAAAPAAAAAAAAAAAAAAAA&#10;AKECAABkcnMvZG93bnJldi54bWxQSwUGAAAAAAQABAD5AAAAjwMAAAAA&#10;" strokecolor="#4f81bd [3204]" strokeweight="1.5pt">
                  <v:stroke dashstyle="dash"/>
                </v:line>
                <v:line id="Line 9" o:spid="_x0000_s1029" style="position:absolute;flip:y;visibility:visible;mso-wrap-style:square" from="0,16441" to="6032,22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egxsAAAADbAAAADwAAAGRycy9kb3ducmV2LnhtbERP22rCQBB9F/oPyxR8003jlegqJaWi&#10;fWv0A8bsNAlmZ0N2Nenfu4Lg2xzOddbb3tTiRq2rLCv4GEcgiHOrKy4UnI7foyUI55E11pZJwT85&#10;2G7eBmtMtO34l26ZL0QIYZeggtL7JpHS5SUZdGPbEAfuz7YGfYBtIXWLXQg3tYyjaC4NVhwaSmwo&#10;LSm/ZFejgLvj1+R6vhx+dLbzi2mW7mZxqtTwvf9cgfDU+5f46d7rMD+Gxy/hALm5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mXoMbAAAAA2wAAAA8AAAAAAAAAAAAAAAAA&#10;oQIAAGRycy9kb3ducmV2LnhtbFBLBQYAAAAABAAEAPkAAACOAwAAAAA=&#10;" strokecolor="#4f81bd [3204]" strokeweight="1.5pt">
                  <v:stroke dashstyle="dash"/>
                </v:line>
                <v:line id="Line 10" o:spid="_x0000_s1030" style="position:absolute;flip:x y;visibility:visible;mso-wrap-style:square" from="6066,16265" to="21668,16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mvAL8AAADbAAAADwAAAGRycy9kb3ducmV2LnhtbERP24rCMBB9F/Yfwiz4pomiIl2jyIK6&#10;iAhVP2BoZttiMwlNVrt/bwTBtzmc6yxWnW3EjdpQO9YwGioQxIUzNZcaLufNYA4iRGSDjWPS8E8B&#10;VsuP3gIz4+6c0+0US5FCOGSooYrRZ1KGoiKLYeg8ceJ+XWsxJtiW0rR4T+G2kWOlZtJizamhQk/f&#10;FRXX05/VcDwUcqP2dmfro9rm56kfjXOvdf+zW3+BiNTFt/jl/jFp/gSev6QD5PI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XmvAL8AAADbAAAADwAAAAAAAAAAAAAAAACh&#10;AgAAZHJzL2Rvd25yZXYueG1sUEsFBgAAAAAEAAQA+QAAAI0DAAAAAA==&#10;" strokecolor="#4f81bd [3204]" strokeweight="1.5pt">
                  <v:stroke dashstyle="dash"/>
                </v:line>
                <v:line id="Łącznik prostoliniowy 15" o:spid="_x0000_s1031" style="position:absolute;visibility:visible;mso-wrap-style:square" from="21629,0" to="21660,16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16oHMIAAADbAAAADwAAAGRycy9kb3ducmV2LnhtbESPT4vCMBDF7wt+hzCCtzVVcF2qqYhS&#10;8ODFP5e9Dc3YFJtJbaKt394sCN5meG/e781y1dtaPKj1lWMFk3ECgrhwuuJSwfmUf/+C8AFZY+2Y&#10;FDzJwyobfC0x1a7jAz2OoRQxhH2KCkwITSqlLwxZ9GPXEEft4lqLIa5tKXWLXQy3tZwmyY+0WHEk&#10;GGxoY6i4Hu9WQd772dlsd/tbM98fugj+c1NSajTs1wsQgfrwMb+vdzrWn8H/L3EAmb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16oHMIAAADbAAAADwAAAAAAAAAAAAAA&#10;AAChAgAAZHJzL2Rvd25yZXYueG1sUEsFBgAAAAAEAAQA+QAAAJADAAAAAA==&#10;" strokecolor="#4f81bd [3204]" strokeweight="1.5pt"/>
                <w10:wrap type="tight"/>
              </v:group>
            </w:pict>
          </mc:Fallback>
        </mc:AlternateContent>
      </w:r>
    </w:p>
    <w:p w:rsidR="009671D5" w:rsidRPr="00126547" w:rsidRDefault="009671D5" w:rsidP="003F08BD">
      <w:pPr>
        <w:numPr>
          <w:ilvl w:val="0"/>
          <w:numId w:val="45"/>
        </w:numP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34721F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Objętość sześcianu równa się objętości prostopadłościanu o</w:t>
      </w:r>
      <w: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t> 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w</w:t>
      </w:r>
      <w:r w:rsidRPr="0034721F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miarach </w:t>
      </w:r>
      <w:r w:rsidR="00126547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r w:rsidRPr="0034721F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4 cm 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x 6</w:t>
      </w:r>
      <w:r w:rsidRPr="0034721F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 cm x 9 cm. </w:t>
      </w:r>
      <w: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br/>
      </w:r>
      <w:r w:rsidRPr="00D27CCF">
        <w:rPr>
          <w:rFonts w:ascii="Cambria" w:eastAsia="Times New Roman" w:hAnsi="Cambria" w:cs="Cambria"/>
          <w:b/>
          <w:noProof/>
          <w:color w:val="215868"/>
          <w:kern w:val="28"/>
          <w:sz w:val="32"/>
          <w:szCs w:val="32"/>
          <w:lang w:eastAsia="pl-PL"/>
        </w:rPr>
        <w:t>Oblicz pole powierzchni sześcianu.</w:t>
      </w:r>
    </w:p>
    <w:p w:rsidR="009671D5" w:rsidRPr="00575CD5" w:rsidRDefault="009671D5" w:rsidP="00306734">
      <w:pPr>
        <w:jc w:val="center"/>
      </w:pPr>
    </w:p>
    <w:sectPr w:rsidR="009671D5" w:rsidRPr="00575CD5" w:rsidSect="00A966BE">
      <w:headerReference w:type="default" r:id="rId8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9C0" w:rsidRDefault="001669C0">
      <w:pPr>
        <w:spacing w:after="0" w:line="240" w:lineRule="auto"/>
      </w:pPr>
      <w:r>
        <w:separator/>
      </w:r>
    </w:p>
  </w:endnote>
  <w:endnote w:type="continuationSeparator" w:id="0">
    <w:p w:rsidR="001669C0" w:rsidRDefault="00166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9C0" w:rsidRDefault="001669C0">
      <w:pPr>
        <w:spacing w:after="0" w:line="240" w:lineRule="auto"/>
      </w:pPr>
      <w:r>
        <w:separator/>
      </w:r>
    </w:p>
  </w:footnote>
  <w:footnote w:type="continuationSeparator" w:id="0">
    <w:p w:rsidR="001669C0" w:rsidRDefault="00166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1D5" w:rsidRDefault="00843809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6965315</wp:posOffset>
              </wp:positionH>
              <wp:positionV relativeFrom="page">
                <wp:posOffset>2345055</wp:posOffset>
              </wp:positionV>
              <wp:extent cx="409575" cy="6629400"/>
              <wp:effectExtent l="2540" t="1905" r="0" b="0"/>
              <wp:wrapNone/>
              <wp:docPr id="2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662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71D5" w:rsidRPr="002C4363" w:rsidRDefault="009671D5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612CAF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Objętość i pole powierzchni prostopadłościanu</w:t>
                          </w:r>
                          <w:r w:rsidRPr="00450286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.</w:t>
                          </w:r>
                          <w:r w:rsidRPr="00450286">
                            <w:rPr>
                              <w:color w:val="FFFFFF"/>
                            </w:rPr>
                            <w:t xml:space="preserve">  </w:t>
                          </w:r>
                          <w:r w:rsidRPr="005E12F5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9671D5" w:rsidRPr="002C4363" w:rsidRDefault="009671D5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5pt;margin-top:184.65pt;width:32.25pt;height:52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9671D5" w:rsidRPr="002C4363" w:rsidRDefault="009671D5">
                    <w:pPr>
                      <w:jc w:val="center"/>
                      <w:rPr>
                        <w:color w:val="FFFFFF"/>
                      </w:rPr>
                    </w:pPr>
                    <w:r w:rsidRPr="00612CAF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Objętość i pole powierzchni prostopadłościanu</w:t>
                    </w:r>
                    <w:r w:rsidRPr="00450286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.</w:t>
                    </w:r>
                    <w:r w:rsidRPr="00450286">
                      <w:rPr>
                        <w:color w:val="FFFFFF"/>
                      </w:rPr>
                      <w:t xml:space="preserve">  </w:t>
                    </w:r>
                    <w:r w:rsidRPr="005E12F5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III etap edukacyjny</w:t>
                    </w:r>
                  </w:p>
                  <w:p w:rsidR="009671D5" w:rsidRPr="002C4363" w:rsidRDefault="009671D5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2700" t="9525" r="11430" b="22860"/>
              <wp:wrapNone/>
              <wp:docPr id="1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5D417E"/>
                          </a:gs>
                          <a:gs pos="80000">
                            <a:srgbClr val="7B58A6"/>
                          </a:gs>
                          <a:gs pos="100000">
                            <a:srgbClr val="7B57A8"/>
                          </a:gs>
                        </a:gsLst>
                        <a:lin ang="16200000"/>
                      </a:gradFill>
                      <a:ln w="9525">
                        <a:solidFill>
                          <a:srgbClr val="795D9B"/>
                        </a:solidFill>
                        <a:miter lim="800000"/>
                        <a:headEnd/>
                        <a:tailEnd/>
                      </a:ln>
                      <a:effectLst>
                        <a:outerShdw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</wps:spPr>
                    <wps:txbx>
                      <w:txbxContent>
                        <w:p w:rsidR="009671D5" w:rsidRDefault="009671D5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" fillcolor="#5d417e" strokecolor="#795d9b">
              <v:fill color2="#7b57a8" rotate="t" angle="180" colors="0 #5d417e;52429f #7b58a6;1 #7b57a8" focus="100%" type="gradient">
                <o:fill v:ext="view" type="gradientUnscaled"/>
              </v:fill>
              <v:shadow on="t" color="black" opacity="22936f" origin=",.5" offset="0,.63889mm"/>
              <v:path arrowok="t"/>
              <v:textbox>
                <w:txbxContent>
                  <w:p w:rsidR="009671D5" w:rsidRDefault="009671D5"/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15304DD"/>
    <w:multiLevelType w:val="multilevel"/>
    <w:tmpl w:val="8ACAC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17501727"/>
    <w:multiLevelType w:val="multilevel"/>
    <w:tmpl w:val="D6285E98"/>
    <w:lvl w:ilvl="0">
      <w:start w:val="1"/>
      <w:numFmt w:val="lowerLetter"/>
      <w:lvlText w:val="%1) 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DA27D3D"/>
    <w:multiLevelType w:val="hybridMultilevel"/>
    <w:tmpl w:val="AEF685DC"/>
    <w:lvl w:ilvl="0" w:tplc="01DE0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080"/>
        </w:tabs>
        <w:ind w:left="108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49F30D3"/>
    <w:multiLevelType w:val="hybridMultilevel"/>
    <w:tmpl w:val="76D2FCAE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866"/>
        </w:tabs>
        <w:ind w:left="1866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1792967"/>
    <w:multiLevelType w:val="hybridMultilevel"/>
    <w:tmpl w:val="12CEA844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F42AA1"/>
    <w:multiLevelType w:val="multilevel"/>
    <w:tmpl w:val="96E2D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A428BE"/>
    <w:multiLevelType w:val="hybridMultilevel"/>
    <w:tmpl w:val="C4241644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A529A8"/>
    <w:multiLevelType w:val="multilevel"/>
    <w:tmpl w:val="C3366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3B77B65"/>
    <w:multiLevelType w:val="hybridMultilevel"/>
    <w:tmpl w:val="19A05FFA"/>
    <w:lvl w:ilvl="0" w:tplc="4906E9A6">
      <w:start w:val="3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eastAsia="Times New Roman" w:hAnsi="Symbol" w:hint="default"/>
        <w:color w:val="215868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17">
    <w:nsid w:val="49046F24"/>
    <w:multiLevelType w:val="hybridMultilevel"/>
    <w:tmpl w:val="93C4557C"/>
    <w:lvl w:ilvl="0" w:tplc="F2F2B74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8">
    <w:nsid w:val="4D5C7E29"/>
    <w:multiLevelType w:val="hybridMultilevel"/>
    <w:tmpl w:val="68749408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526A05FD"/>
    <w:multiLevelType w:val="hybridMultilevel"/>
    <w:tmpl w:val="CC069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5717A8"/>
    <w:multiLevelType w:val="multilevel"/>
    <w:tmpl w:val="FE860F3A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24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0"/>
  </w:num>
  <w:num w:numId="27">
    <w:abstractNumId w:val="23"/>
  </w:num>
  <w:num w:numId="28">
    <w:abstractNumId w:val="22"/>
  </w:num>
  <w:num w:numId="29">
    <w:abstractNumId w:val="11"/>
  </w:num>
  <w:num w:numId="30">
    <w:abstractNumId w:val="24"/>
  </w:num>
  <w:num w:numId="31">
    <w:abstractNumId w:val="19"/>
  </w:num>
  <w:num w:numId="32">
    <w:abstractNumId w:val="6"/>
  </w:num>
  <w:num w:numId="33">
    <w:abstractNumId w:val="7"/>
  </w:num>
  <w:num w:numId="34">
    <w:abstractNumId w:val="20"/>
  </w:num>
  <w:num w:numId="35">
    <w:abstractNumId w:val="17"/>
  </w:num>
  <w:num w:numId="36">
    <w:abstractNumId w:val="21"/>
  </w:num>
  <w:num w:numId="37">
    <w:abstractNumId w:val="14"/>
  </w:num>
  <w:num w:numId="38">
    <w:abstractNumId w:val="13"/>
  </w:num>
  <w:num w:numId="39">
    <w:abstractNumId w:val="16"/>
  </w:num>
  <w:num w:numId="40">
    <w:abstractNumId w:val="18"/>
  </w:num>
  <w:num w:numId="41">
    <w:abstractNumId w:val="5"/>
  </w:num>
  <w:num w:numId="42">
    <w:abstractNumId w:val="9"/>
  </w:num>
  <w:num w:numId="43">
    <w:abstractNumId w:val="8"/>
  </w:num>
  <w:num w:numId="44">
    <w:abstractNumId w:val="15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BB7"/>
    <w:rsid w:val="00060DF6"/>
    <w:rsid w:val="00061311"/>
    <w:rsid w:val="00065FE4"/>
    <w:rsid w:val="00071C70"/>
    <w:rsid w:val="00076A0C"/>
    <w:rsid w:val="000971A1"/>
    <w:rsid w:val="000A0867"/>
    <w:rsid w:val="000A2600"/>
    <w:rsid w:val="000C1691"/>
    <w:rsid w:val="000C3545"/>
    <w:rsid w:val="000D10B5"/>
    <w:rsid w:val="000D1D6A"/>
    <w:rsid w:val="000E4DE2"/>
    <w:rsid w:val="000E7550"/>
    <w:rsid w:val="001051BC"/>
    <w:rsid w:val="00106941"/>
    <w:rsid w:val="001160C8"/>
    <w:rsid w:val="00126547"/>
    <w:rsid w:val="00135A05"/>
    <w:rsid w:val="001400E4"/>
    <w:rsid w:val="00151D1C"/>
    <w:rsid w:val="00155D95"/>
    <w:rsid w:val="00162F6D"/>
    <w:rsid w:val="001669C0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06734"/>
    <w:rsid w:val="00313C00"/>
    <w:rsid w:val="00313C77"/>
    <w:rsid w:val="00322D94"/>
    <w:rsid w:val="003245E6"/>
    <w:rsid w:val="00335D2A"/>
    <w:rsid w:val="003367CA"/>
    <w:rsid w:val="0034678F"/>
    <w:rsid w:val="0034721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4F7E"/>
    <w:rsid w:val="003C50D3"/>
    <w:rsid w:val="003F08BD"/>
    <w:rsid w:val="003F6AB7"/>
    <w:rsid w:val="00432372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4F52E4"/>
    <w:rsid w:val="00524E3C"/>
    <w:rsid w:val="00525657"/>
    <w:rsid w:val="00526002"/>
    <w:rsid w:val="00533D49"/>
    <w:rsid w:val="00541E77"/>
    <w:rsid w:val="00567D35"/>
    <w:rsid w:val="00570148"/>
    <w:rsid w:val="00573FD3"/>
    <w:rsid w:val="00575CD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C416C"/>
    <w:rsid w:val="005D1E81"/>
    <w:rsid w:val="005E12F5"/>
    <w:rsid w:val="005E1805"/>
    <w:rsid w:val="005E31C7"/>
    <w:rsid w:val="005E5D03"/>
    <w:rsid w:val="00602A02"/>
    <w:rsid w:val="006055F4"/>
    <w:rsid w:val="00612CAF"/>
    <w:rsid w:val="006369DA"/>
    <w:rsid w:val="00637734"/>
    <w:rsid w:val="00645147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63D2"/>
    <w:rsid w:val="00784236"/>
    <w:rsid w:val="00786B2F"/>
    <w:rsid w:val="007A1EF6"/>
    <w:rsid w:val="007A5143"/>
    <w:rsid w:val="007B4978"/>
    <w:rsid w:val="007D0166"/>
    <w:rsid w:val="007F6E27"/>
    <w:rsid w:val="007F7E19"/>
    <w:rsid w:val="00815B14"/>
    <w:rsid w:val="00822FD0"/>
    <w:rsid w:val="00843353"/>
    <w:rsid w:val="00843809"/>
    <w:rsid w:val="00850ED2"/>
    <w:rsid w:val="0086594A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4C0F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671D5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3172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56F1F"/>
    <w:rsid w:val="00C62EB0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21E13"/>
    <w:rsid w:val="00D237C0"/>
    <w:rsid w:val="00D24FA6"/>
    <w:rsid w:val="00D27CCF"/>
    <w:rsid w:val="00D31626"/>
    <w:rsid w:val="00D32477"/>
    <w:rsid w:val="00D3383F"/>
    <w:rsid w:val="00D36EC9"/>
    <w:rsid w:val="00D457B7"/>
    <w:rsid w:val="00D464CB"/>
    <w:rsid w:val="00D469F5"/>
    <w:rsid w:val="00D61106"/>
    <w:rsid w:val="00D623FB"/>
    <w:rsid w:val="00D62D67"/>
    <w:rsid w:val="00D6553D"/>
    <w:rsid w:val="00D75403"/>
    <w:rsid w:val="00D90B1D"/>
    <w:rsid w:val="00D91B3A"/>
    <w:rsid w:val="00DA1DCA"/>
    <w:rsid w:val="00DB718D"/>
    <w:rsid w:val="00DC28F1"/>
    <w:rsid w:val="00DC544E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76032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7508D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  <w:sz w:val="20"/>
      <w:szCs w:val="20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  <w:sz w:val="20"/>
      <w:szCs w:val="20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52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22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 </vt:lpstr>
    </vt:vector>
  </TitlesOfParts>
  <Company>UDT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Graniastosłup</dc:subject>
  <dc:creator>Ania</dc:creator>
  <cp:keywords>prostopadłościan, objętość, pole powierzchni</cp:keywords>
  <cp:lastModifiedBy>Ania</cp:lastModifiedBy>
  <cp:revision>4</cp:revision>
  <cp:lastPrinted>2013-08-26T00:41:00Z</cp:lastPrinted>
  <dcterms:created xsi:type="dcterms:W3CDTF">2013-08-26T00:36:00Z</dcterms:created>
  <dcterms:modified xsi:type="dcterms:W3CDTF">2013-08-26T00:41:00Z</dcterms:modified>
</cp:coreProperties>
</file>